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DA" w:rsidRDefault="00F13ADA" w:rsidP="007A3515"/>
    <w:p w:rsidR="00F13ADA" w:rsidRDefault="00F13ADA" w:rsidP="00F13ADA">
      <w:pPr>
        <w:pStyle w:val="Heading3"/>
      </w:pPr>
      <w:r>
        <w:lastRenderedPageBreak/>
        <w:t xml:space="preserve">Teams Advancing </w:t>
      </w:r>
    </w:p>
    <w:p w:rsidR="00F13ADA" w:rsidRDefault="00F13ADA" w:rsidP="00F13ADA">
      <w:pPr>
        <w:pStyle w:val="Heading4"/>
      </w:pPr>
      <w:bookmarkStart w:id="0" w:name="_GoBack"/>
      <w:r>
        <w:t xml:space="preserve">GSQ Jason and </w:t>
      </w:r>
      <w:proofErr w:type="spellStart"/>
      <w:r>
        <w:t>Ajith</w:t>
      </w:r>
      <w:proofErr w:type="spellEnd"/>
      <w:r>
        <w:t xml:space="preserve"> </w:t>
      </w:r>
    </w:p>
    <w:p w:rsidR="00F13ADA" w:rsidRDefault="00F13ADA" w:rsidP="00F13ADA">
      <w:pPr>
        <w:pStyle w:val="Heading4"/>
      </w:pPr>
      <w:r>
        <w:t xml:space="preserve">HRK Matthew and </w:t>
      </w:r>
      <w:proofErr w:type="spellStart"/>
      <w:r>
        <w:t>Misti</w:t>
      </w:r>
      <w:proofErr w:type="spellEnd"/>
    </w:p>
    <w:p w:rsidR="00F13ADA" w:rsidRDefault="00F13ADA" w:rsidP="00F13ADA">
      <w:pPr>
        <w:pStyle w:val="Heading4"/>
      </w:pPr>
      <w:r>
        <w:t xml:space="preserve">PM Gabe and Jesse </w:t>
      </w:r>
    </w:p>
    <w:p w:rsidR="00F13ADA" w:rsidRDefault="00F13ADA" w:rsidP="00F13ADA">
      <w:pPr>
        <w:pStyle w:val="Heading4"/>
      </w:pPr>
      <w:r>
        <w:t xml:space="preserve">PM Kelly and </w:t>
      </w:r>
      <w:proofErr w:type="spellStart"/>
      <w:r>
        <w:t>Sichao</w:t>
      </w:r>
      <w:proofErr w:type="spellEnd"/>
      <w:r>
        <w:t xml:space="preserve"> </w:t>
      </w:r>
    </w:p>
    <w:p w:rsidR="00F13ADA" w:rsidRDefault="00F13ADA" w:rsidP="00F13ADA">
      <w:pPr>
        <w:pStyle w:val="Heading4"/>
      </w:pPr>
      <w:r>
        <w:t xml:space="preserve">PM Sven and Sam </w:t>
      </w:r>
    </w:p>
    <w:p w:rsidR="00F13ADA" w:rsidRDefault="00F13ADA" w:rsidP="00F13ADA">
      <w:pPr>
        <w:pStyle w:val="Heading4"/>
      </w:pPr>
      <w:r>
        <w:t xml:space="preserve">PMG Nathan and </w:t>
      </w:r>
      <w:proofErr w:type="spellStart"/>
      <w:r>
        <w:t>Kanian</w:t>
      </w:r>
      <w:proofErr w:type="spellEnd"/>
      <w:r>
        <w:t xml:space="preserve"> </w:t>
      </w:r>
    </w:p>
    <w:p w:rsidR="00F13ADA" w:rsidRDefault="00F13ADA" w:rsidP="00F13ADA">
      <w:pPr>
        <w:pStyle w:val="Heading4"/>
      </w:pPr>
      <w:r>
        <w:t xml:space="preserve">PMG Mohamed and Patrick </w:t>
      </w:r>
    </w:p>
    <w:p w:rsidR="00F13ADA" w:rsidRDefault="00F13ADA" w:rsidP="00F13ADA">
      <w:pPr>
        <w:pStyle w:val="Heading4"/>
      </w:pPr>
      <w:r>
        <w:t xml:space="preserve">PMG Zach and Cortez </w:t>
      </w:r>
    </w:p>
    <w:bookmarkEnd w:id="0"/>
    <w:p w:rsidR="00F13ADA" w:rsidRDefault="00F13ADA" w:rsidP="00F13ADA"/>
    <w:p w:rsidR="00F13ADA" w:rsidRDefault="00F13ADA" w:rsidP="007A3515"/>
    <w:p w:rsidR="00F13ADA" w:rsidRPr="00AF5046" w:rsidRDefault="00F13ADA" w:rsidP="007A3515"/>
    <w:sectPr w:rsidR="00F13ADA" w:rsidRPr="00AF5046" w:rsidSect="00D362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DA" w:rsidRDefault="00F13ADA" w:rsidP="00E46E7E">
      <w:r>
        <w:separator/>
      </w:r>
    </w:p>
  </w:endnote>
  <w:endnote w:type="continuationSeparator" w:id="0">
    <w:p w:rsidR="00F13ADA" w:rsidRDefault="00F13ADA" w:rsidP="00E46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DA" w:rsidRDefault="00F13ADA" w:rsidP="00E46E7E">
      <w:r>
        <w:separator/>
      </w:r>
    </w:p>
  </w:footnote>
  <w:footnote w:type="continuationSeparator" w:id="0">
    <w:p w:rsidR="00F13ADA" w:rsidRDefault="00F13ADA" w:rsidP="00E46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32755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425F79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1ED36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23E402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8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DA"/>
    <w:rsid w:val="000140EC"/>
    <w:rsid w:val="00016A35"/>
    <w:rsid w:val="0008035E"/>
    <w:rsid w:val="000C16B3"/>
    <w:rsid w:val="001408C0"/>
    <w:rsid w:val="00143FD7"/>
    <w:rsid w:val="001463FB"/>
    <w:rsid w:val="00186DB7"/>
    <w:rsid w:val="001D7626"/>
    <w:rsid w:val="002613DA"/>
    <w:rsid w:val="002B6353"/>
    <w:rsid w:val="002B68C8"/>
    <w:rsid w:val="002F35F4"/>
    <w:rsid w:val="002F3E28"/>
    <w:rsid w:val="002F40E6"/>
    <w:rsid w:val="00303E5B"/>
    <w:rsid w:val="003055A2"/>
    <w:rsid w:val="00313226"/>
    <w:rsid w:val="0031425E"/>
    <w:rsid w:val="00325059"/>
    <w:rsid w:val="00354EB3"/>
    <w:rsid w:val="00357719"/>
    <w:rsid w:val="00374144"/>
    <w:rsid w:val="00394681"/>
    <w:rsid w:val="003B3EC7"/>
    <w:rsid w:val="003F42AF"/>
    <w:rsid w:val="00412F6D"/>
    <w:rsid w:val="00424519"/>
    <w:rsid w:val="0042635A"/>
    <w:rsid w:val="00447B10"/>
    <w:rsid w:val="00466B6F"/>
    <w:rsid w:val="004B3188"/>
    <w:rsid w:val="004B3DB3"/>
    <w:rsid w:val="004C13CE"/>
    <w:rsid w:val="004C63B5"/>
    <w:rsid w:val="004D114E"/>
    <w:rsid w:val="004D461E"/>
    <w:rsid w:val="00517479"/>
    <w:rsid w:val="005A0BE5"/>
    <w:rsid w:val="005C0E1F"/>
    <w:rsid w:val="005E0D2B"/>
    <w:rsid w:val="005E2C99"/>
    <w:rsid w:val="006305F1"/>
    <w:rsid w:val="00672258"/>
    <w:rsid w:val="0067575B"/>
    <w:rsid w:val="00692C26"/>
    <w:rsid w:val="006F2D3D"/>
    <w:rsid w:val="006F624D"/>
    <w:rsid w:val="00700835"/>
    <w:rsid w:val="00726F87"/>
    <w:rsid w:val="007333B9"/>
    <w:rsid w:val="00737A55"/>
    <w:rsid w:val="00791B7D"/>
    <w:rsid w:val="007A3515"/>
    <w:rsid w:val="007D7924"/>
    <w:rsid w:val="007E470C"/>
    <w:rsid w:val="007E5F71"/>
    <w:rsid w:val="00821415"/>
    <w:rsid w:val="0083768F"/>
    <w:rsid w:val="00857111"/>
    <w:rsid w:val="0091595A"/>
    <w:rsid w:val="009165EA"/>
    <w:rsid w:val="009829F2"/>
    <w:rsid w:val="00990A56"/>
    <w:rsid w:val="00993F61"/>
    <w:rsid w:val="009A5E22"/>
    <w:rsid w:val="009B0746"/>
    <w:rsid w:val="009C198B"/>
    <w:rsid w:val="009D207E"/>
    <w:rsid w:val="009E5822"/>
    <w:rsid w:val="009E691A"/>
    <w:rsid w:val="00A074CB"/>
    <w:rsid w:val="00A369C4"/>
    <w:rsid w:val="00A47986"/>
    <w:rsid w:val="00A91A24"/>
    <w:rsid w:val="00AC0E99"/>
    <w:rsid w:val="00AF1E67"/>
    <w:rsid w:val="00AF5046"/>
    <w:rsid w:val="00AF70D4"/>
    <w:rsid w:val="00B169A1"/>
    <w:rsid w:val="00B33E0C"/>
    <w:rsid w:val="00B45FE9"/>
    <w:rsid w:val="00B55D49"/>
    <w:rsid w:val="00B65E97"/>
    <w:rsid w:val="00B84180"/>
    <w:rsid w:val="00BE63EA"/>
    <w:rsid w:val="00C42A3C"/>
    <w:rsid w:val="00CD2C6D"/>
    <w:rsid w:val="00CF1A0F"/>
    <w:rsid w:val="00D230C3"/>
    <w:rsid w:val="00D36252"/>
    <w:rsid w:val="00D4330B"/>
    <w:rsid w:val="00D460F1"/>
    <w:rsid w:val="00D51B44"/>
    <w:rsid w:val="00D6085D"/>
    <w:rsid w:val="00D66D57"/>
    <w:rsid w:val="00D81480"/>
    <w:rsid w:val="00D830C6"/>
    <w:rsid w:val="00DA2E40"/>
    <w:rsid w:val="00DA5BF8"/>
    <w:rsid w:val="00DC71AA"/>
    <w:rsid w:val="00DD2FAB"/>
    <w:rsid w:val="00DE627C"/>
    <w:rsid w:val="00DF1850"/>
    <w:rsid w:val="00E46E7E"/>
    <w:rsid w:val="00E95631"/>
    <w:rsid w:val="00F1173B"/>
    <w:rsid w:val="00F13ADA"/>
    <w:rsid w:val="00F45F2E"/>
    <w:rsid w:val="00FA538E"/>
    <w:rsid w:val="00FD50BA"/>
    <w:rsid w:val="00FE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5209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08035E"/>
    <w:rPr>
      <w:rFonts w:ascii="Calibri" w:hAnsi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08035E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sz w:val="52"/>
      <w:szCs w:val="5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08035E"/>
    <w:pPr>
      <w:keepNext/>
      <w:keepLines/>
      <w:pageBreakBefore/>
      <w:spacing w:before="200"/>
      <w:jc w:val="center"/>
      <w:outlineLvl w:val="1"/>
    </w:pPr>
    <w:rPr>
      <w:rFonts w:asciiTheme="majorHAnsi" w:eastAsiaTheme="majorEastAsia" w:hAnsiTheme="majorHAnsi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08035E"/>
    <w:pPr>
      <w:keepNext/>
      <w:keepLines/>
      <w:pageBreakBefore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08035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7"/>
    <w:qFormat/>
    <w:rsid w:val="0008035E"/>
    <w:rPr>
      <w:rFonts w:ascii="Calibri" w:hAnsi="Calibri"/>
      <w:b/>
      <w:i w:val="0"/>
      <w:iCs/>
      <w:sz w:val="16"/>
      <w:u w:val="single"/>
      <w:bdr w:val="single" w:sz="18" w:space="0" w:color="auto"/>
    </w:rPr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08035E"/>
    <w:rPr>
      <w:rFonts w:asciiTheme="majorHAnsi" w:eastAsiaTheme="majorEastAsia" w:hAnsiTheme="majorHAnsi" w:cstheme="majorBidi"/>
      <w:b/>
      <w:bCs/>
      <w:sz w:val="52"/>
      <w:szCs w:val="5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08035E"/>
    <w:rPr>
      <w:rFonts w:asciiTheme="majorHAnsi" w:eastAsiaTheme="majorEastAsia" w:hAnsiTheme="majorHAns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08035E"/>
    <w:rPr>
      <w:rFonts w:asciiTheme="majorHAnsi" w:eastAsiaTheme="majorEastAsia" w:hAnsiTheme="majorHAnsi" w:cstheme="majorBidi"/>
      <w:b/>
      <w:bCs/>
      <w:sz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08035E"/>
    <w:rPr>
      <w:rFonts w:asciiTheme="majorHAnsi" w:eastAsiaTheme="majorEastAsia" w:hAnsiTheme="majorHAnsi" w:cstheme="majorBidi"/>
      <w:b/>
      <w:bCs/>
      <w:iCs/>
      <w:sz w:val="26"/>
    </w:rPr>
  </w:style>
  <w:style w:type="paragraph" w:styleId="NoSpacing">
    <w:name w:val="No Spacing"/>
    <w:uiPriority w:val="1"/>
    <w:rsid w:val="0008035E"/>
  </w:style>
  <w:style w:type="character" w:customStyle="1" w:styleId="StyleStyleBold12pt">
    <w:name w:val="Style Style Bold + 12 pt"/>
    <w:aliases w:val="Cite"/>
    <w:basedOn w:val="DefaultParagraphFont"/>
    <w:uiPriority w:val="1"/>
    <w:qFormat/>
    <w:rsid w:val="0008035E"/>
    <w:rPr>
      <w:b/>
      <w:sz w:val="26"/>
      <w:u w:val="none"/>
    </w:rPr>
  </w:style>
  <w:style w:type="character" w:customStyle="1" w:styleId="StyleBoldUnderline">
    <w:name w:val="Style Bold Underline"/>
    <w:aliases w:val="Underline"/>
    <w:basedOn w:val="DefaultParagraphFont"/>
    <w:uiPriority w:val="1"/>
    <w:qFormat/>
    <w:rsid w:val="0008035E"/>
    <w:rPr>
      <w:b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8035E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8035E"/>
    <w:rPr>
      <w:rFonts w:ascii="Lucida Grande" w:hAnsi="Lucida Grande" w:cs="Lucida Grande"/>
      <w:sz w:val="22"/>
    </w:rPr>
  </w:style>
  <w:style w:type="paragraph" w:styleId="ListParagraph">
    <w:name w:val="List Paragraph"/>
    <w:basedOn w:val="Normal"/>
    <w:uiPriority w:val="34"/>
    <w:rsid w:val="000803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03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35E"/>
    <w:rPr>
      <w:rFonts w:ascii="Calibri" w:hAnsi="Calibri"/>
      <w:sz w:val="22"/>
    </w:rPr>
  </w:style>
  <w:style w:type="paragraph" w:styleId="Footer">
    <w:name w:val="footer"/>
    <w:basedOn w:val="Normal"/>
    <w:link w:val="FooterChar"/>
    <w:uiPriority w:val="99"/>
    <w:unhideWhenUsed/>
    <w:rsid w:val="000803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35E"/>
    <w:rPr>
      <w:rFonts w:ascii="Calibri" w:hAnsi="Calibri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8035E"/>
  </w:style>
  <w:style w:type="character" w:styleId="Hyperlink">
    <w:name w:val="Hyperlink"/>
    <w:basedOn w:val="DefaultParagraphFont"/>
    <w:uiPriority w:val="99"/>
    <w:unhideWhenUsed/>
    <w:rsid w:val="000803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08035E"/>
    <w:rPr>
      <w:rFonts w:ascii="Calibri" w:hAnsi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08035E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sz w:val="52"/>
      <w:szCs w:val="5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08035E"/>
    <w:pPr>
      <w:keepNext/>
      <w:keepLines/>
      <w:pageBreakBefore/>
      <w:spacing w:before="200"/>
      <w:jc w:val="center"/>
      <w:outlineLvl w:val="1"/>
    </w:pPr>
    <w:rPr>
      <w:rFonts w:asciiTheme="majorHAnsi" w:eastAsiaTheme="majorEastAsia" w:hAnsiTheme="majorHAnsi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08035E"/>
    <w:pPr>
      <w:keepNext/>
      <w:keepLines/>
      <w:pageBreakBefore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08035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7"/>
    <w:qFormat/>
    <w:rsid w:val="0008035E"/>
    <w:rPr>
      <w:rFonts w:ascii="Calibri" w:hAnsi="Calibri"/>
      <w:b/>
      <w:i w:val="0"/>
      <w:iCs/>
      <w:sz w:val="16"/>
      <w:u w:val="single"/>
      <w:bdr w:val="single" w:sz="18" w:space="0" w:color="auto"/>
    </w:rPr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08035E"/>
    <w:rPr>
      <w:rFonts w:asciiTheme="majorHAnsi" w:eastAsiaTheme="majorEastAsia" w:hAnsiTheme="majorHAnsi" w:cstheme="majorBidi"/>
      <w:b/>
      <w:bCs/>
      <w:sz w:val="52"/>
      <w:szCs w:val="5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08035E"/>
    <w:rPr>
      <w:rFonts w:asciiTheme="majorHAnsi" w:eastAsiaTheme="majorEastAsia" w:hAnsiTheme="majorHAns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08035E"/>
    <w:rPr>
      <w:rFonts w:asciiTheme="majorHAnsi" w:eastAsiaTheme="majorEastAsia" w:hAnsiTheme="majorHAnsi" w:cstheme="majorBidi"/>
      <w:b/>
      <w:bCs/>
      <w:sz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08035E"/>
    <w:rPr>
      <w:rFonts w:asciiTheme="majorHAnsi" w:eastAsiaTheme="majorEastAsia" w:hAnsiTheme="majorHAnsi" w:cstheme="majorBidi"/>
      <w:b/>
      <w:bCs/>
      <w:iCs/>
      <w:sz w:val="26"/>
    </w:rPr>
  </w:style>
  <w:style w:type="paragraph" w:styleId="NoSpacing">
    <w:name w:val="No Spacing"/>
    <w:uiPriority w:val="1"/>
    <w:rsid w:val="0008035E"/>
  </w:style>
  <w:style w:type="character" w:customStyle="1" w:styleId="StyleStyleBold12pt">
    <w:name w:val="Style Style Bold + 12 pt"/>
    <w:aliases w:val="Cite"/>
    <w:basedOn w:val="DefaultParagraphFont"/>
    <w:uiPriority w:val="1"/>
    <w:qFormat/>
    <w:rsid w:val="0008035E"/>
    <w:rPr>
      <w:b/>
      <w:sz w:val="26"/>
      <w:u w:val="none"/>
    </w:rPr>
  </w:style>
  <w:style w:type="character" w:customStyle="1" w:styleId="StyleBoldUnderline">
    <w:name w:val="Style Bold Underline"/>
    <w:aliases w:val="Underline"/>
    <w:basedOn w:val="DefaultParagraphFont"/>
    <w:uiPriority w:val="1"/>
    <w:qFormat/>
    <w:rsid w:val="0008035E"/>
    <w:rPr>
      <w:b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8035E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8035E"/>
    <w:rPr>
      <w:rFonts w:ascii="Lucida Grande" w:hAnsi="Lucida Grande" w:cs="Lucida Grande"/>
      <w:sz w:val="22"/>
    </w:rPr>
  </w:style>
  <w:style w:type="paragraph" w:styleId="ListParagraph">
    <w:name w:val="List Paragraph"/>
    <w:basedOn w:val="Normal"/>
    <w:uiPriority w:val="34"/>
    <w:rsid w:val="000803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03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35E"/>
    <w:rPr>
      <w:rFonts w:ascii="Calibri" w:hAnsi="Calibri"/>
      <w:sz w:val="22"/>
    </w:rPr>
  </w:style>
  <w:style w:type="paragraph" w:styleId="Footer">
    <w:name w:val="footer"/>
    <w:basedOn w:val="Normal"/>
    <w:link w:val="FooterChar"/>
    <w:uiPriority w:val="99"/>
    <w:unhideWhenUsed/>
    <w:rsid w:val="000803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35E"/>
    <w:rPr>
      <w:rFonts w:ascii="Calibri" w:hAnsi="Calibri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8035E"/>
  </w:style>
  <w:style w:type="character" w:styleId="Hyperlink">
    <w:name w:val="Hyperlink"/>
    <w:basedOn w:val="DefaultParagraphFont"/>
    <w:uiPriority w:val="99"/>
    <w:unhideWhenUsed/>
    <w:rsid w:val="000803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%20HD:Users:jesuit_debate:Library:Application%20Support:Microsoft:Office:User%20Templates:My%20Templates: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2</TotalTime>
  <Pages>2</Pages>
  <Words>28</Words>
  <Characters>162</Characters>
  <Application>Microsoft Macintosh Word</Application>
  <DocSecurity>0</DocSecurity>
  <Lines>1</Lines>
  <Paragraphs>1</Paragraphs>
  <ScaleCrop>false</ScaleCrop>
  <Company>Whitman College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McFarland</dc:creator>
  <cp:keywords/>
  <dc:description/>
  <cp:lastModifiedBy>Tracy McFarland</cp:lastModifiedBy>
  <cp:revision>1</cp:revision>
  <dcterms:created xsi:type="dcterms:W3CDTF">2013-07-19T03:23:00Z</dcterms:created>
  <dcterms:modified xsi:type="dcterms:W3CDTF">2013-07-19T03:25:00Z</dcterms:modified>
</cp:coreProperties>
</file>